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Brandschutz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86717041" name="cbd1bea0-939b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7555850" name="cbd1bea0-939b-11f0-bfbb-d3e8c5ffa69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343234" name="d40c1160-939b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8059298" name="d40c1160-939b-11f0-bfbb-d3e8c5ffa69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Faserzement/ LAP</w:t>
            </w:r>
          </w:p>
          <w:p>
            <w:pPr>
              <w:spacing w:before="0" w:after="0"/>
            </w:pPr>
            <w:r>
              <w:t>Elektrotableau mit Holzrahmen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50612284" name="fdd4a1b0-939b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5562253" name="fdd4a1b0-939b-11f0-bfbb-d3e8c5ffa69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53778833" name="035356e0-939c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0368986" name="035356e0-939c-11f0-bfbb-d3e8c5ffa69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47073968" name="02b900c0-939e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1680372" name="02b900c0-939e-11f0-bfbb-d3e8c5ffa69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59224886" name="05f69f90-939e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4895808" name="05f69f90-939e-11f0-bfbb-d3e8c5ffa69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</w:t>
            </w:r>
          </w:p>
          <w:p>
            <w:pPr>
              <w:spacing w:before="0" w:after="0"/>
            </w:pPr>
            <w:r>
              <w:t>alle Stockwerke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Fensterkitt </w:t>
            </w:r>
          </w:p>
          <w:p>
            <w:pPr>
              <w:spacing w:before="0" w:after="0"/>
            </w:pPr>
            <w:r>
              <w:t>alte Fenster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00441031" name="8e150cc0-93a0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2386011" name="8e150cc0-93a0-11f0-bfbb-d3e8c5ffa69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24074546" name="9176fc70-93a0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943062" name="9176fc70-93a0-11f0-bfbb-d3e8c5ffa69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Hubstrasse 7 Hubstrasse 7, 8560 Märstetten, Schweiz</w:t>
          </w:r>
        </w:p>
        <w:p>
          <w:pPr>
            <w:spacing w:before="0" w:after="0"/>
          </w:pPr>
          <w:r>
            <w:t>486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